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5833D" w14:textId="77777777" w:rsidR="00D96AAB" w:rsidRPr="00CA3B3D" w:rsidRDefault="00D96AAB" w:rsidP="00D96AAB">
      <w:pPr>
        <w:widowControl w:val="0"/>
        <w:pBdr>
          <w:bottom w:val="single" w:sz="18" w:space="1" w:color="215868"/>
        </w:pBdr>
        <w:spacing w:after="120" w:line="240" w:lineRule="auto"/>
        <w:jc w:val="center"/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</w:pPr>
      <w:bookmarkStart w:id="0" w:name="_Hlk198555138"/>
      <w:r w:rsidRPr="00CA3B3D"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  <w:t>Tabulka Specifikace předmětu plnění</w:t>
      </w:r>
    </w:p>
    <w:p w14:paraId="1B788C89" w14:textId="77777777" w:rsidR="00D96AAB" w:rsidRPr="00CA3B3D" w:rsidRDefault="00D96AAB" w:rsidP="00D96AAB">
      <w:pPr>
        <w:spacing w:after="0" w:line="240" w:lineRule="auto"/>
        <w:jc w:val="center"/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</w:pPr>
      <w:r w:rsidRPr="00CA3B3D"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  <w:t>na veřejnou zakázku s názvem:</w:t>
      </w:r>
    </w:p>
    <w:p w14:paraId="7AB42148" w14:textId="77777777" w:rsidR="00D96AAB" w:rsidRPr="00CA3B3D" w:rsidRDefault="00D96AAB" w:rsidP="00D96AAB">
      <w:pPr>
        <w:spacing w:after="0" w:line="240" w:lineRule="auto"/>
        <w:rPr>
          <w:rFonts w:ascii="Cambria" w:eastAsia="Calibri" w:hAnsi="Cambria" w:cs="Cambria"/>
          <w:b/>
          <w:bCs/>
          <w:sz w:val="28"/>
          <w:szCs w:val="28"/>
          <w:lang w:val="cs-CZ" w:eastAsia="cs-CZ"/>
        </w:rPr>
      </w:pPr>
    </w:p>
    <w:p w14:paraId="6B6DCC3A" w14:textId="77777777" w:rsidR="00D96AAB" w:rsidRDefault="00D96AAB" w:rsidP="00D96AAB">
      <w:pPr>
        <w:spacing w:after="0" w:line="240" w:lineRule="auto"/>
        <w:jc w:val="center"/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</w:pPr>
      <w:r w:rsidRPr="00CA3B3D">
        <w:rPr>
          <w:rFonts w:ascii="Cambria" w:eastAsia="Times New Roman" w:hAnsi="Cambria" w:cs="Times New Roman"/>
          <w:b/>
          <w:i/>
          <w:sz w:val="28"/>
          <w:szCs w:val="28"/>
          <w:lang w:val="cs-CZ" w:eastAsia="cs-CZ"/>
        </w:rPr>
        <w:t>„</w:t>
      </w:r>
      <w:bookmarkStart w:id="1" w:name="_Hlk198556282"/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Digitální transformace ve společnosti Půjčovna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stavební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techniky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s.r.o.</w:t>
      </w:r>
      <w:bookmarkEnd w:id="1"/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“</w:t>
      </w:r>
    </w:p>
    <w:p w14:paraId="6E40BDAF" w14:textId="77777777" w:rsidR="00D96AAB" w:rsidRPr="00CA3B3D" w:rsidRDefault="00D96AAB" w:rsidP="00D96AAB">
      <w:pPr>
        <w:spacing w:after="0" w:line="240" w:lineRule="auto"/>
        <w:jc w:val="center"/>
        <w:rPr>
          <w:rFonts w:ascii="Cambria" w:eastAsia="Times New Roman" w:hAnsi="Cambria" w:cs="Arial"/>
          <w:b/>
          <w:i/>
          <w:sz w:val="28"/>
          <w:szCs w:val="28"/>
          <w:lang w:val="cs-CZ" w:eastAsia="cs-CZ"/>
        </w:rPr>
      </w:pPr>
    </w:p>
    <w:p w14:paraId="44B9E314" w14:textId="77777777" w:rsidR="00D96AAB" w:rsidRPr="001D5493" w:rsidRDefault="00D96AAB" w:rsidP="00D96AAB">
      <w:pPr>
        <w:spacing w:after="0" w:line="240" w:lineRule="auto"/>
        <w:jc w:val="both"/>
        <w:rPr>
          <w:rFonts w:ascii="Cambria" w:eastAsia="Calibri" w:hAnsi="Cambria" w:cs="Times New Roman"/>
          <w:lang w:val="cs-CZ" w:eastAsia="cs-CZ"/>
        </w:rPr>
      </w:pPr>
      <w:r w:rsidRPr="001D5493">
        <w:rPr>
          <w:rFonts w:ascii="Cambria" w:eastAsia="Calibri" w:hAnsi="Cambria" w:cs="Times New Roman"/>
          <w:lang w:val="cs-CZ" w:eastAsia="cs-CZ"/>
        </w:rPr>
        <w:t>Zadavatel určuje účastníkům speciální technické podmínky pro předmět veřejné zakázky. Zadavatel technickými podmínkami vymezuje charakteristiku poptávaného předmětu plnění, které musí splňovat nabízený předmět plnění dodavatelů. Účastník v technických podmínkách uvede, zda jím nabízené plnění splňuje požadavky uvedené ve sloupcích tak, že ve sloupci „Splňuje“, vybere hodící se variantu, „Ano“ v případě, že nabízené plnění splňuje tento požadavek a „Ne“ v případě, že nabízené plnění tento požadavek nesplňuje. V případě, že dodavatel uvede v technických podmínkách alespoň jednou „Ne“ bude vyloučen z důvodu jejich nesplnění. V případě, že dodavatel uvede „Ano“ a při posouzení nabídek bude zjištěno, že nabízené zboží tento požadavek nesplňuje, může být vyloučen z důvodu jeho nesplnění a porušení zadávacích podmínek. V případě, že účastník nevyplní ani variantu „Ano“ ani variantu „Ne“ může být vyloučen pro nesplnění zadávacích podmínek. Do sloupce „Účastník nabízí“ pak uvede konkrétní hodnotu parametru (ve stejných jednotkách, v jakých je stanoven požadavek) nebo bližší specifikaci jím nabízeného plnění ve vztahu k požadavku. V případě, že uchazeč nevyplní sloupec „Účastník nabízí“ a ve sloupci „Splňuje“ zaškrtne variantu „Ano“ má se za to, že účastníkem nabízené plnění přesně odpovídá požadavku zadavatele, stanoveném ve sloupci „Zadání“. Dodavatel vyplní technické podmínky dle instrukcí v nich uvedených včetně druhu a typu zboží. Vyplnění těchto druhů a typů zboží je pro dodavatele závazné a bude přílohou kupní smlouvy, to znamená, že dodavatel bude povinen dodat přesně to plnění, ke kterému se zavázal v nabídce.</w:t>
      </w:r>
    </w:p>
    <w:bookmarkEnd w:id="0"/>
    <w:p w14:paraId="0FF05FFA" w14:textId="77777777" w:rsidR="000076DD" w:rsidRDefault="000076DD"/>
    <w:p w14:paraId="139EB2FE" w14:textId="7BF405CC" w:rsidR="000076DD" w:rsidRDefault="00D96AAB">
      <w:proofErr w:type="spellStart"/>
      <w:r>
        <w:t>Dodavatel</w:t>
      </w:r>
      <w:proofErr w:type="spellEnd"/>
      <w:r>
        <w:t xml:space="preserve"> </w:t>
      </w:r>
      <w:proofErr w:type="spellStart"/>
      <w:r>
        <w:t>dodá</w:t>
      </w:r>
      <w:proofErr w:type="spellEnd"/>
      <w:r>
        <w:t xml:space="preserve"> </w:t>
      </w:r>
      <w:proofErr w:type="spellStart"/>
      <w:r>
        <w:t>technologie</w:t>
      </w:r>
      <w:proofErr w:type="spellEnd"/>
      <w:r>
        <w:t>: S</w:t>
      </w:r>
      <w:r w:rsidR="00083AB3">
        <w:t xml:space="preserve">W </w:t>
      </w:r>
      <w:proofErr w:type="spellStart"/>
      <w:r w:rsidR="00083AB3">
        <w:t>nástroj</w:t>
      </w:r>
      <w:proofErr w:type="spellEnd"/>
      <w:r w:rsidR="00083AB3">
        <w:t xml:space="preserve"> pro </w:t>
      </w:r>
      <w:proofErr w:type="spellStart"/>
      <w:r w:rsidR="00083AB3">
        <w:t>počítačovou</w:t>
      </w:r>
      <w:proofErr w:type="spellEnd"/>
      <w:r w:rsidR="00083AB3">
        <w:t xml:space="preserve"> </w:t>
      </w:r>
      <w:proofErr w:type="spellStart"/>
      <w:r w:rsidR="00083AB3">
        <w:t>bezpečnost</w:t>
      </w:r>
      <w:proofErr w:type="spellEnd"/>
      <w:r>
        <w:t xml:space="preserve"> – </w:t>
      </w:r>
      <w:r w:rsidR="00083AB3">
        <w:t>16</w:t>
      </w:r>
      <w:r>
        <w:t> </w:t>
      </w:r>
      <w:proofErr w:type="spellStart"/>
      <w:r>
        <w:t>ks</w:t>
      </w:r>
      <w:proofErr w:type="spellEnd"/>
    </w:p>
    <w:p w14:paraId="4A458474" w14:textId="6D58F60F" w:rsidR="000076DD" w:rsidRDefault="00D96AAB">
      <w:proofErr w:type="spellStart"/>
      <w:r>
        <w:t>Obchodní</w:t>
      </w:r>
      <w:proofErr w:type="spellEnd"/>
      <w:r>
        <w:t xml:space="preserve"> </w:t>
      </w:r>
      <w:proofErr w:type="spellStart"/>
      <w:r>
        <w:t>název</w:t>
      </w:r>
      <w:proofErr w:type="spellEnd"/>
      <w:r>
        <w:t xml:space="preserve"> / </w:t>
      </w:r>
      <w:proofErr w:type="spellStart"/>
      <w:r>
        <w:t>značka</w:t>
      </w:r>
      <w:proofErr w:type="spellEnd"/>
      <w:r>
        <w:t xml:space="preserve"> </w:t>
      </w:r>
      <w:proofErr w:type="spellStart"/>
      <w:r>
        <w:t>účastníkem</w:t>
      </w:r>
      <w:proofErr w:type="spellEnd"/>
      <w:r>
        <w:t xml:space="preserve"> </w:t>
      </w:r>
      <w:proofErr w:type="spellStart"/>
      <w:r>
        <w:t>nabízené</w:t>
      </w:r>
      <w:proofErr w:type="spellEnd"/>
      <w:r>
        <w:t xml:space="preserve"> </w:t>
      </w:r>
      <w:proofErr w:type="spellStart"/>
      <w:r>
        <w:t>technologie</w:t>
      </w:r>
      <w:proofErr w:type="spellEnd"/>
      <w:r>
        <w:t xml:space="preserve">: </w:t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  <w:instrText xml:space="preserve"> FORMTEXT </w:instrText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separate"/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noProof/>
          <w:highlight w:val="yellow"/>
          <w:lang w:val="cs-CZ" w:eastAsia="cs-CZ"/>
        </w:rPr>
        <w:t> </w:t>
      </w:r>
      <w:r w:rsidRPr="00642114">
        <w:rPr>
          <w:rFonts w:ascii="Cambria" w:eastAsia="Calibri" w:hAnsi="Cambria" w:cs="Times New Roman"/>
          <w:highlight w:val="yellow"/>
          <w:lang w:val="cs-CZ" w:eastAsia="cs-CZ"/>
        </w:rPr>
        <w:fldChar w:fldCharType="end"/>
      </w:r>
    </w:p>
    <w:p w14:paraId="67F7293C" w14:textId="77777777" w:rsidR="000076DD" w:rsidRDefault="000076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0"/>
        <w:gridCol w:w="2451"/>
        <w:gridCol w:w="2475"/>
      </w:tblGrid>
      <w:tr w:rsidR="000076DD" w14:paraId="25C4C068" w14:textId="77777777" w:rsidTr="00D96AAB">
        <w:tc>
          <w:tcPr>
            <w:tcW w:w="3930" w:type="dxa"/>
          </w:tcPr>
          <w:p w14:paraId="0FF5CD7F" w14:textId="77777777" w:rsidR="000076DD" w:rsidRDefault="00D96AAB">
            <w:proofErr w:type="spellStart"/>
            <w:r>
              <w:t>Zadání</w:t>
            </w:r>
            <w:proofErr w:type="spellEnd"/>
          </w:p>
        </w:tc>
        <w:tc>
          <w:tcPr>
            <w:tcW w:w="2451" w:type="dxa"/>
          </w:tcPr>
          <w:p w14:paraId="63D94DC9" w14:textId="77777777" w:rsidR="000076DD" w:rsidRDefault="00D96AAB">
            <w:proofErr w:type="spellStart"/>
            <w:r>
              <w:t>Splňuje</w:t>
            </w:r>
            <w:proofErr w:type="spellEnd"/>
          </w:p>
        </w:tc>
        <w:tc>
          <w:tcPr>
            <w:tcW w:w="2475" w:type="dxa"/>
          </w:tcPr>
          <w:p w14:paraId="228A1141" w14:textId="77777777" w:rsidR="000076DD" w:rsidRDefault="00D96AAB">
            <w:proofErr w:type="spellStart"/>
            <w:r>
              <w:t>Účastník</w:t>
            </w:r>
            <w:proofErr w:type="spellEnd"/>
            <w:r>
              <w:t xml:space="preserve"> </w:t>
            </w:r>
            <w:proofErr w:type="spellStart"/>
            <w:r>
              <w:t>nabízí</w:t>
            </w:r>
            <w:proofErr w:type="spellEnd"/>
          </w:p>
        </w:tc>
      </w:tr>
      <w:tr w:rsidR="00D96AAB" w14:paraId="6395EF79" w14:textId="77777777" w:rsidTr="00D96AAB">
        <w:tc>
          <w:tcPr>
            <w:tcW w:w="3930" w:type="dxa"/>
          </w:tcPr>
          <w:p w14:paraId="08162ECD" w14:textId="6D055E6E" w:rsidR="00D96AAB" w:rsidRDefault="00083AB3" w:rsidP="00D96AAB">
            <w:r w:rsidRPr="00083AB3">
              <w:t>endpoint security software (</w:t>
            </w:r>
            <w:proofErr w:type="spellStart"/>
            <w:r w:rsidRPr="00083AB3">
              <w:t>antivir</w:t>
            </w:r>
            <w:proofErr w:type="spellEnd"/>
            <w:r w:rsidRPr="00083AB3">
              <w:t>, antimalware, EDR)</w:t>
            </w:r>
          </w:p>
        </w:tc>
        <w:tc>
          <w:tcPr>
            <w:tcW w:w="2451" w:type="dxa"/>
          </w:tcPr>
          <w:p w14:paraId="560E19DB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7602C6EA" w14:textId="5B784B34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6C94087F" w14:textId="77777777" w:rsidTr="00D96AAB">
        <w:tc>
          <w:tcPr>
            <w:tcW w:w="3930" w:type="dxa"/>
          </w:tcPr>
          <w:p w14:paraId="0A10E787" w14:textId="679FC9D2" w:rsidR="00D96AAB" w:rsidRDefault="00083AB3" w:rsidP="00D96AAB">
            <w:r w:rsidRPr="00083AB3">
              <w:t xml:space="preserve">Real-time </w:t>
            </w:r>
            <w:proofErr w:type="spellStart"/>
            <w:r w:rsidRPr="00083AB3">
              <w:t>ochrana</w:t>
            </w:r>
            <w:proofErr w:type="spellEnd"/>
            <w:r w:rsidRPr="00083AB3">
              <w:t xml:space="preserve"> </w:t>
            </w:r>
            <w:proofErr w:type="spellStart"/>
            <w:r w:rsidRPr="00083AB3">
              <w:t>proti</w:t>
            </w:r>
            <w:proofErr w:type="spellEnd"/>
            <w:r w:rsidRPr="00083AB3">
              <w:t xml:space="preserve"> </w:t>
            </w:r>
            <w:proofErr w:type="spellStart"/>
            <w:r w:rsidRPr="00083AB3">
              <w:t>virům</w:t>
            </w:r>
            <w:proofErr w:type="spellEnd"/>
            <w:r w:rsidRPr="00083AB3">
              <w:t xml:space="preserve">, </w:t>
            </w:r>
            <w:proofErr w:type="spellStart"/>
            <w:r w:rsidRPr="00083AB3">
              <w:t>ransomwaru</w:t>
            </w:r>
            <w:proofErr w:type="spellEnd"/>
            <w:r w:rsidRPr="00083AB3">
              <w:t xml:space="preserve"> a </w:t>
            </w:r>
            <w:proofErr w:type="spellStart"/>
            <w:r w:rsidRPr="00083AB3">
              <w:t>phishingu</w:t>
            </w:r>
            <w:proofErr w:type="spellEnd"/>
          </w:p>
        </w:tc>
        <w:tc>
          <w:tcPr>
            <w:tcW w:w="2451" w:type="dxa"/>
          </w:tcPr>
          <w:p w14:paraId="458ECF1B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12AC06F8" w14:textId="30EA0141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1F9D6AA8" w14:textId="77777777" w:rsidTr="00D96AAB">
        <w:tc>
          <w:tcPr>
            <w:tcW w:w="3930" w:type="dxa"/>
          </w:tcPr>
          <w:p w14:paraId="0616D704" w14:textId="4BFCAB85" w:rsidR="00D96AAB" w:rsidRPr="00DB2C03" w:rsidRDefault="00083AB3" w:rsidP="00D96AAB">
            <w:pPr>
              <w:rPr>
                <w:rFonts w:cstheme="majorHAnsi"/>
              </w:rPr>
            </w:pPr>
            <w:r w:rsidRPr="00DB2C03">
              <w:rPr>
                <w:rFonts w:eastAsia="Times New Roman" w:cstheme="majorHAnsi"/>
                <w:color w:val="000000"/>
                <w:sz w:val="24"/>
                <w:szCs w:val="24"/>
                <w:lang w:val="cs-CZ" w:eastAsia="cs-CZ"/>
              </w:rPr>
              <w:t>Firewall, webový filtr, blokování USB zařízení</w:t>
            </w:r>
          </w:p>
        </w:tc>
        <w:tc>
          <w:tcPr>
            <w:tcW w:w="2451" w:type="dxa"/>
          </w:tcPr>
          <w:p w14:paraId="35437711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783B8D01" w14:textId="1C3EDBA7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6C313DA1" w14:textId="77777777" w:rsidTr="00D96AAB">
        <w:tc>
          <w:tcPr>
            <w:tcW w:w="3930" w:type="dxa"/>
          </w:tcPr>
          <w:p w14:paraId="75117C48" w14:textId="14532DF2" w:rsidR="00D96AAB" w:rsidRDefault="00083AB3" w:rsidP="00D96AAB">
            <w:proofErr w:type="spellStart"/>
            <w:r w:rsidRPr="00083AB3">
              <w:t>Centrální</w:t>
            </w:r>
            <w:proofErr w:type="spellEnd"/>
            <w:r w:rsidRPr="00083AB3">
              <w:t xml:space="preserve"> </w:t>
            </w:r>
            <w:proofErr w:type="spellStart"/>
            <w:r w:rsidRPr="00083AB3">
              <w:t>správa</w:t>
            </w:r>
            <w:proofErr w:type="spellEnd"/>
            <w:r w:rsidRPr="00083AB3">
              <w:t xml:space="preserve"> z </w:t>
            </w:r>
            <w:proofErr w:type="spellStart"/>
            <w:r w:rsidRPr="00083AB3">
              <w:t>cloudové</w:t>
            </w:r>
            <w:proofErr w:type="spellEnd"/>
            <w:r w:rsidRPr="00083AB3">
              <w:t xml:space="preserve"> </w:t>
            </w:r>
            <w:proofErr w:type="spellStart"/>
            <w:r w:rsidRPr="00083AB3">
              <w:t>konzole</w:t>
            </w:r>
            <w:proofErr w:type="spellEnd"/>
          </w:p>
        </w:tc>
        <w:tc>
          <w:tcPr>
            <w:tcW w:w="2451" w:type="dxa"/>
          </w:tcPr>
          <w:p w14:paraId="3AD9BA69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4DD1297B" w14:textId="327D629F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40E6AD52" w14:textId="77777777" w:rsidTr="00D96AAB">
        <w:tc>
          <w:tcPr>
            <w:tcW w:w="3930" w:type="dxa"/>
          </w:tcPr>
          <w:p w14:paraId="3816438C" w14:textId="60EC00A0" w:rsidR="00083AB3" w:rsidRDefault="00083AB3" w:rsidP="00D96AAB">
            <w:proofErr w:type="spellStart"/>
            <w:r w:rsidRPr="00083AB3">
              <w:lastRenderedPageBreak/>
              <w:t>Kompatibilita</w:t>
            </w:r>
            <w:proofErr w:type="spellEnd"/>
            <w:r w:rsidRPr="00083AB3">
              <w:t xml:space="preserve">: Windows 10/11, </w:t>
            </w:r>
            <w:proofErr w:type="spellStart"/>
            <w:r w:rsidRPr="00083AB3">
              <w:t>možnost</w:t>
            </w:r>
            <w:proofErr w:type="spellEnd"/>
            <w:r w:rsidRPr="00083AB3">
              <w:t xml:space="preserve"> </w:t>
            </w:r>
            <w:proofErr w:type="spellStart"/>
            <w:r w:rsidRPr="00083AB3">
              <w:t>nasazení</w:t>
            </w:r>
            <w:proofErr w:type="spellEnd"/>
            <w:r w:rsidRPr="00083AB3">
              <w:t xml:space="preserve"> </w:t>
            </w:r>
            <w:proofErr w:type="spellStart"/>
            <w:r w:rsidRPr="00083AB3">
              <w:t>na</w:t>
            </w:r>
            <w:proofErr w:type="spellEnd"/>
            <w:r w:rsidRPr="00083AB3">
              <w:t xml:space="preserve"> server OS</w:t>
            </w:r>
          </w:p>
        </w:tc>
        <w:tc>
          <w:tcPr>
            <w:tcW w:w="2451" w:type="dxa"/>
          </w:tcPr>
          <w:p w14:paraId="492A27A7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71400AAE" w14:textId="0F3D3625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79634454" w14:textId="77777777" w:rsidTr="00D96AAB">
        <w:tc>
          <w:tcPr>
            <w:tcW w:w="3930" w:type="dxa"/>
          </w:tcPr>
          <w:p w14:paraId="6C940338" w14:textId="2693393A" w:rsidR="00D96AAB" w:rsidRDefault="00083AB3" w:rsidP="00D96AAB">
            <w:proofErr w:type="spellStart"/>
            <w:r w:rsidRPr="00083AB3">
              <w:t>Licencování</w:t>
            </w:r>
            <w:proofErr w:type="spellEnd"/>
            <w:r w:rsidRPr="00083AB3">
              <w:t xml:space="preserve">: min. 16 </w:t>
            </w:r>
            <w:proofErr w:type="spellStart"/>
            <w:r w:rsidRPr="00083AB3">
              <w:t>zařízení</w:t>
            </w:r>
            <w:proofErr w:type="spellEnd"/>
            <w:r w:rsidRPr="00083AB3">
              <w:t xml:space="preserve">, s </w:t>
            </w:r>
            <w:proofErr w:type="spellStart"/>
            <w:r w:rsidRPr="00083AB3">
              <w:t>možností</w:t>
            </w:r>
            <w:proofErr w:type="spellEnd"/>
            <w:r w:rsidRPr="00083AB3">
              <w:t xml:space="preserve"> </w:t>
            </w:r>
            <w:proofErr w:type="spellStart"/>
            <w:r w:rsidRPr="00083AB3">
              <w:t>rozšíření</w:t>
            </w:r>
            <w:proofErr w:type="spellEnd"/>
          </w:p>
        </w:tc>
        <w:tc>
          <w:tcPr>
            <w:tcW w:w="2451" w:type="dxa"/>
          </w:tcPr>
          <w:p w14:paraId="054C72C9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60DC2ACF" w14:textId="3A52EEC0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D96AAB" w14:paraId="5302D66B" w14:textId="77777777" w:rsidTr="00D96AAB">
        <w:tc>
          <w:tcPr>
            <w:tcW w:w="3930" w:type="dxa"/>
          </w:tcPr>
          <w:p w14:paraId="70413164" w14:textId="01477039" w:rsidR="00D96AAB" w:rsidRDefault="00E57C78" w:rsidP="00D96AAB">
            <w:proofErr w:type="spellStart"/>
            <w:r w:rsidRPr="00E57C78">
              <w:t>Aktualizace</w:t>
            </w:r>
            <w:proofErr w:type="spellEnd"/>
            <w:r w:rsidRPr="00E57C78">
              <w:t xml:space="preserve">: </w:t>
            </w:r>
            <w:proofErr w:type="spellStart"/>
            <w:r w:rsidRPr="00E57C78">
              <w:t>automatické</w:t>
            </w:r>
            <w:proofErr w:type="spellEnd"/>
            <w:r w:rsidRPr="00E57C78">
              <w:t xml:space="preserve">, </w:t>
            </w:r>
            <w:proofErr w:type="spellStart"/>
            <w:r w:rsidRPr="00E57C78">
              <w:t>frekvence</w:t>
            </w:r>
            <w:proofErr w:type="spellEnd"/>
            <w:r w:rsidRPr="00E57C78">
              <w:t xml:space="preserve"> min. </w:t>
            </w:r>
            <w:proofErr w:type="spellStart"/>
            <w:r w:rsidRPr="00E57C78">
              <w:t>denní</w:t>
            </w:r>
            <w:proofErr w:type="spellEnd"/>
          </w:p>
        </w:tc>
        <w:tc>
          <w:tcPr>
            <w:tcW w:w="2451" w:type="dxa"/>
          </w:tcPr>
          <w:p w14:paraId="1010B24E" w14:textId="77777777" w:rsidR="00D96AAB" w:rsidRDefault="00D96AAB" w:rsidP="00D96AAB">
            <w:pPr>
              <w:jc w:val="center"/>
            </w:pPr>
            <w:r>
              <w:t>Ano / Ne</w:t>
            </w:r>
          </w:p>
        </w:tc>
        <w:tc>
          <w:tcPr>
            <w:tcW w:w="2475" w:type="dxa"/>
          </w:tcPr>
          <w:p w14:paraId="6B95203E" w14:textId="1A9E1644" w:rsidR="00D96AAB" w:rsidRDefault="00D96AAB" w:rsidP="00D96AAB">
            <w:pPr>
              <w:jc w:val="center"/>
            </w:pP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F2478F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</w:tbl>
    <w:p w14:paraId="7B9B078D" w14:textId="77777777" w:rsidR="000076DD" w:rsidRDefault="000076DD"/>
    <w:p w14:paraId="057DAA8E" w14:textId="77777777" w:rsidR="000076DD" w:rsidRDefault="00D96AAB">
      <w:proofErr w:type="spellStart"/>
      <w:r>
        <w:t>Já</w:t>
      </w:r>
      <w:proofErr w:type="spellEnd"/>
      <w:r>
        <w:t xml:space="preserve"> (my) </w:t>
      </w:r>
      <w:proofErr w:type="spellStart"/>
      <w:r>
        <w:t>níže</w:t>
      </w:r>
      <w:proofErr w:type="spellEnd"/>
      <w:r>
        <w:t xml:space="preserve"> </w:t>
      </w:r>
      <w:proofErr w:type="spellStart"/>
      <w:r>
        <w:t>podepsaný</w:t>
      </w:r>
      <w:proofErr w:type="spellEnd"/>
      <w:r>
        <w:t xml:space="preserve">(í) </w:t>
      </w:r>
      <w:r w:rsidRPr="00D96AAB">
        <w:rPr>
          <w:highlight w:val="yellow"/>
        </w:rPr>
        <w:t>..........................................................</w:t>
      </w:r>
      <w:r>
        <w:t xml:space="preserve"> </w:t>
      </w:r>
      <w:proofErr w:type="spellStart"/>
      <w:r>
        <w:t>čestně</w:t>
      </w:r>
      <w:proofErr w:type="spellEnd"/>
      <w:r>
        <w:t xml:space="preserve"> </w:t>
      </w:r>
      <w:proofErr w:type="spellStart"/>
      <w:r>
        <w:t>prohlašuji</w:t>
      </w:r>
      <w:proofErr w:type="spellEnd"/>
      <w:r>
        <w:t>(</w:t>
      </w:r>
      <w:proofErr w:type="spellStart"/>
      <w:r>
        <w:t>eme</w:t>
      </w:r>
      <w:proofErr w:type="spellEnd"/>
      <w:r>
        <w:t xml:space="preserve">),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výše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pravdivé</w:t>
      </w:r>
      <w:proofErr w:type="spellEnd"/>
      <w:r>
        <w:t xml:space="preserve">, a </w:t>
      </w:r>
      <w:proofErr w:type="spellStart"/>
      <w:r>
        <w:t>že</w:t>
      </w:r>
      <w:proofErr w:type="spellEnd"/>
      <w:r>
        <w:t xml:space="preserve"> </w:t>
      </w:r>
      <w:proofErr w:type="spellStart"/>
      <w:r>
        <w:t>dodavatel</w:t>
      </w:r>
      <w:proofErr w:type="spellEnd"/>
      <w:r>
        <w:t xml:space="preserve"> </w:t>
      </w:r>
      <w:r w:rsidRPr="00D96AAB">
        <w:rPr>
          <w:highlight w:val="yellow"/>
        </w:rPr>
        <w:t>..........................................................</w:t>
      </w:r>
      <w:r>
        <w:t xml:space="preserve"> v </w:t>
      </w:r>
      <w:proofErr w:type="spellStart"/>
      <w:r>
        <w:t>případě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výběru</w:t>
      </w:r>
      <w:proofErr w:type="spellEnd"/>
      <w:r>
        <w:t xml:space="preserve"> </w:t>
      </w:r>
      <w:proofErr w:type="spellStart"/>
      <w:r>
        <w:t>zadavatelem</w:t>
      </w:r>
      <w:proofErr w:type="spellEnd"/>
      <w:r>
        <w:t xml:space="preserve"> v </w:t>
      </w:r>
      <w:proofErr w:type="spellStart"/>
      <w:r>
        <w:t>předmětné</w:t>
      </w:r>
      <w:proofErr w:type="spellEnd"/>
      <w:r>
        <w:t xml:space="preserve"> </w:t>
      </w:r>
      <w:proofErr w:type="spellStart"/>
      <w:r>
        <w:t>veřejné</w:t>
      </w:r>
      <w:proofErr w:type="spellEnd"/>
      <w:r>
        <w:t xml:space="preserve"> </w:t>
      </w:r>
      <w:proofErr w:type="spellStart"/>
      <w:r>
        <w:t>zakázce</w:t>
      </w:r>
      <w:proofErr w:type="spellEnd"/>
      <w:r>
        <w:t xml:space="preserve"> </w:t>
      </w:r>
      <w:proofErr w:type="spellStart"/>
      <w:r>
        <w:t>dodá</w:t>
      </w:r>
      <w:proofErr w:type="spellEnd"/>
      <w:r>
        <w:t xml:space="preserve"> </w:t>
      </w:r>
      <w:proofErr w:type="spellStart"/>
      <w:r>
        <w:t>zboží</w:t>
      </w:r>
      <w:proofErr w:type="spellEnd"/>
      <w:r>
        <w:t xml:space="preserve"> </w:t>
      </w:r>
      <w:proofErr w:type="spellStart"/>
      <w:r>
        <w:t>přesně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</w:t>
      </w:r>
      <w:proofErr w:type="spellStart"/>
      <w:r>
        <w:t>technických</w:t>
      </w:r>
      <w:proofErr w:type="spellEnd"/>
      <w:r>
        <w:t xml:space="preserve"> a </w:t>
      </w:r>
      <w:proofErr w:type="spellStart"/>
      <w:r>
        <w:t>obchodních</w:t>
      </w:r>
      <w:proofErr w:type="spellEnd"/>
      <w:r>
        <w:t xml:space="preserve"> </w:t>
      </w:r>
      <w:proofErr w:type="spellStart"/>
      <w:r>
        <w:t>podmínek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své</w:t>
      </w:r>
      <w:proofErr w:type="spellEnd"/>
      <w:r>
        <w:t xml:space="preserve"> </w:t>
      </w:r>
      <w:proofErr w:type="spellStart"/>
      <w:r>
        <w:t>nabídce</w:t>
      </w:r>
      <w:proofErr w:type="spellEnd"/>
      <w:r>
        <w:t>.</w:t>
      </w:r>
    </w:p>
    <w:p w14:paraId="4104C6A7" w14:textId="77777777" w:rsidR="000076DD" w:rsidRDefault="00D96AAB">
      <w:r>
        <w:t xml:space="preserve">V </w:t>
      </w:r>
      <w:r w:rsidRPr="00D96AAB">
        <w:rPr>
          <w:highlight w:val="yellow"/>
        </w:rPr>
        <w:t>........................................</w:t>
      </w:r>
      <w:r>
        <w:t xml:space="preserve"> </w:t>
      </w:r>
      <w:proofErr w:type="spellStart"/>
      <w:r>
        <w:t>dne</w:t>
      </w:r>
      <w:proofErr w:type="spellEnd"/>
      <w:r>
        <w:t xml:space="preserve"> </w:t>
      </w:r>
      <w:r w:rsidRPr="00D96AAB">
        <w:rPr>
          <w:highlight w:val="yellow"/>
        </w:rPr>
        <w:t>.................................</w:t>
      </w:r>
    </w:p>
    <w:p w14:paraId="6F45CFEE" w14:textId="77777777" w:rsidR="000076DD" w:rsidRDefault="000076DD"/>
    <w:p w14:paraId="6446C070" w14:textId="77777777" w:rsidR="000076DD" w:rsidRDefault="00D96AAB">
      <w:r>
        <w:t>_________________________________</w:t>
      </w:r>
    </w:p>
    <w:p w14:paraId="095186F2" w14:textId="77777777" w:rsidR="000076DD" w:rsidRDefault="00D96AAB">
      <w:proofErr w:type="spellStart"/>
      <w:r>
        <w:t>Jméno</w:t>
      </w:r>
      <w:proofErr w:type="spellEnd"/>
      <w:r>
        <w:t xml:space="preserve">, </w:t>
      </w:r>
      <w:proofErr w:type="spellStart"/>
      <w:r>
        <w:t>příjmení</w:t>
      </w:r>
      <w:proofErr w:type="spellEnd"/>
      <w:r>
        <w:t xml:space="preserve"> a </w:t>
      </w:r>
      <w:proofErr w:type="spellStart"/>
      <w:r>
        <w:t>podpis</w:t>
      </w:r>
      <w:proofErr w:type="spellEnd"/>
      <w:r>
        <w:t xml:space="preserve"> </w:t>
      </w:r>
      <w:proofErr w:type="spellStart"/>
      <w:r>
        <w:t>oprávněné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dodavatele</w:t>
      </w:r>
      <w:proofErr w:type="spellEnd"/>
    </w:p>
    <w:sectPr w:rsidR="000076D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79348661">
    <w:abstractNumId w:val="8"/>
  </w:num>
  <w:num w:numId="2" w16cid:durableId="2118985624">
    <w:abstractNumId w:val="6"/>
  </w:num>
  <w:num w:numId="3" w16cid:durableId="1714891547">
    <w:abstractNumId w:val="5"/>
  </w:num>
  <w:num w:numId="4" w16cid:durableId="1185901780">
    <w:abstractNumId w:val="4"/>
  </w:num>
  <w:num w:numId="5" w16cid:durableId="763378481">
    <w:abstractNumId w:val="7"/>
  </w:num>
  <w:num w:numId="6" w16cid:durableId="796532171">
    <w:abstractNumId w:val="3"/>
  </w:num>
  <w:num w:numId="7" w16cid:durableId="1136409779">
    <w:abstractNumId w:val="2"/>
  </w:num>
  <w:num w:numId="8" w16cid:durableId="513082068">
    <w:abstractNumId w:val="1"/>
  </w:num>
  <w:num w:numId="9" w16cid:durableId="261451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76DD"/>
    <w:rsid w:val="00034616"/>
    <w:rsid w:val="0006063C"/>
    <w:rsid w:val="00083AB3"/>
    <w:rsid w:val="0015074B"/>
    <w:rsid w:val="0029639D"/>
    <w:rsid w:val="00326F90"/>
    <w:rsid w:val="003E15C3"/>
    <w:rsid w:val="00AA1D8D"/>
    <w:rsid w:val="00AF6302"/>
    <w:rsid w:val="00B118FC"/>
    <w:rsid w:val="00B47730"/>
    <w:rsid w:val="00CB0664"/>
    <w:rsid w:val="00D96AAB"/>
    <w:rsid w:val="00DB2C03"/>
    <w:rsid w:val="00E57C7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2ED3E"/>
  <w14:defaultImageDpi w14:val="300"/>
  <w15:docId w15:val="{6F26B790-193D-4D74-9FE9-3F113AD7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441</Words>
  <Characters>2607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Lukáš Kuchta</cp:lastModifiedBy>
  <cp:revision>4</cp:revision>
  <dcterms:created xsi:type="dcterms:W3CDTF">2013-12-23T23:15:00Z</dcterms:created>
  <dcterms:modified xsi:type="dcterms:W3CDTF">2025-06-16T11:55:00Z</dcterms:modified>
  <cp:category/>
</cp:coreProperties>
</file>